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B864B38" w:rsidR="00154C1C" w:rsidRPr="00850513" w:rsidRDefault="00640CA0" w:rsidP="0002697B">
            <w:r>
              <w:rPr>
                <w:rFonts w:ascii="Segoe UI Semilight" w:hAnsi="Segoe UI Semilight" w:cs="Segoe UI Semilight"/>
                <w:szCs w:val="22"/>
              </w:rPr>
              <w:t>25 AVC 42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25F8D7A8" w14:textId="1EE20036" w:rsidR="00E46F11" w:rsidRDefault="00640CA0" w:rsidP="00302D02">
            <w:pPr>
              <w:rPr>
                <w:rFonts w:ascii="Segoe UI Semilight" w:hAnsi="Segoe UI Semilight" w:cs="Segoe UI Semilight"/>
                <w:b/>
                <w:szCs w:val="22"/>
              </w:rPr>
            </w:pPr>
            <w:r w:rsidRPr="004A31C9">
              <w:rPr>
                <w:rFonts w:ascii="Segoe UI Semilight" w:hAnsi="Segoe UI Semilight" w:cs="Segoe UI Semilight"/>
                <w:b/>
                <w:szCs w:val="22"/>
              </w:rPr>
              <w:t>Mise en place d’onduleurs au bâtiment Larrey D de l’hôpital Avicenne</w:t>
            </w:r>
          </w:p>
          <w:p w14:paraId="6750DF00" w14:textId="7FF95E62" w:rsidR="00711497" w:rsidRPr="00F97BC8" w:rsidRDefault="00711497" w:rsidP="00302D02">
            <w:pPr>
              <w:rPr>
                <w:b/>
              </w:rPr>
            </w:pPr>
            <w:r w:rsidRPr="00711497">
              <w:rPr>
                <w:rFonts w:ascii="Segoe UI Semilight" w:hAnsi="Segoe UI Semilight" w:cs="Segoe UI Semilight"/>
                <w:b/>
                <w:color w:val="FF0000"/>
                <w:szCs w:val="22"/>
              </w:rPr>
              <w:t xml:space="preserve">Lot 1 : </w:t>
            </w:r>
            <w:r w:rsidR="00640CA0" w:rsidRPr="00640CA0">
              <w:rPr>
                <w:rFonts w:ascii="Segoe UI Semilight" w:hAnsi="Segoe UI Semilight" w:cs="Segoe UI Semilight"/>
                <w:b/>
                <w:color w:val="FF0000"/>
                <w:szCs w:val="22"/>
              </w:rPr>
              <w:t>Chauffage - Ventilation – Climatisation (CVC)</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EE4B2C">
              <w:rPr>
                <w:rFonts w:ascii="Calibri" w:hAnsi="Calibri"/>
              </w:rPr>
            </w:r>
            <w:r w:rsidR="00EE4B2C">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326851C7"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3F3772" w:rsidRPr="001949B1">
              <w:rPr>
                <w:rFonts w:ascii="Segoe UI Semilight" w:hAnsi="Segoe UI Semilight" w:cs="Segoe UI Semilight"/>
              </w:rPr>
              <w:t>métiers</w:t>
            </w:r>
            <w:r w:rsidR="003F3772">
              <w:t xml:space="preserve"> :</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EE4B2C">
              <w:rPr>
                <w:rFonts w:ascii="Calibri" w:hAnsi="Calibri"/>
              </w:rPr>
            </w:r>
            <w:r w:rsidR="00EE4B2C">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3BBD9274"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8E6E8D" w:rsidRPr="001949B1">
              <w:rPr>
                <w:rFonts w:ascii="Segoe UI Semilight" w:hAnsi="Segoe UI Semilight" w:cs="Segoe UI Semilight"/>
              </w:rPr>
              <w:t>métiers</w:t>
            </w:r>
            <w:r w:rsidR="008E6E8D">
              <w:t xml:space="preserve"> :</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515132C1"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3F3772"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51F4AC2B"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1483766801"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ermEnd w:id="1483766801"/>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3DBEA078"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640CA0">
        <w:rPr>
          <w:rFonts w:ascii="Segoe UI Semilight" w:hAnsi="Segoe UI Semilight" w:cs="Segoe UI Semilight"/>
          <w:b/>
          <w:szCs w:val="22"/>
        </w:rPr>
        <w:t>Juillet</w:t>
      </w:r>
      <w:r w:rsidR="00E46F11">
        <w:rPr>
          <w:rFonts w:ascii="Segoe UI Semilight" w:hAnsi="Segoe UI Semilight" w:cs="Segoe UI Semilight"/>
          <w:b/>
          <w:szCs w:val="22"/>
        </w:rPr>
        <w:t xml:space="preserve"> 2025</w:t>
      </w:r>
      <w:r w:rsidR="00781BAC">
        <w:rPr>
          <w:rFonts w:ascii="Segoe UI Semilight" w:hAnsi="Segoe UI Semilight" w:cs="Segoe UI Semilight"/>
          <w:b/>
          <w:szCs w:val="22"/>
        </w:rPr>
        <w:t>.</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6A289965" w:rsidR="00A40496" w:rsidRDefault="00640CA0" w:rsidP="00A40496">
      <w:pPr>
        <w:pStyle w:val="Normal2"/>
        <w:ind w:left="0" w:firstLine="0"/>
        <w:rPr>
          <w:rFonts w:ascii="Segoe UI Semilight" w:hAnsi="Segoe UI Semilight" w:cs="Segoe UI Semilight"/>
          <w:szCs w:val="22"/>
        </w:rPr>
      </w:pPr>
      <w:r>
        <w:rPr>
          <w:rFonts w:ascii="Segoe UI Semilight" w:hAnsi="Segoe UI Semilight" w:cs="Segoe UI Semilight"/>
          <w:szCs w:val="22"/>
        </w:rPr>
        <w:t>L</w:t>
      </w:r>
      <w:r w:rsidR="00302D02" w:rsidRPr="00302D02">
        <w:rPr>
          <w:rFonts w:ascii="Segoe UI Semilight" w:hAnsi="Segoe UI Semilight" w:cs="Segoe UI Semilight"/>
          <w:szCs w:val="22"/>
        </w:rPr>
        <w:t xml:space="preserve">e délai global d’exécution des travaux est de </w:t>
      </w:r>
      <w:r>
        <w:rPr>
          <w:rFonts w:ascii="Segoe UI Semilight" w:hAnsi="Segoe UI Semilight" w:cs="Segoe UI Semilight"/>
          <w:b/>
          <w:bCs/>
          <w:szCs w:val="22"/>
        </w:rPr>
        <w:t>03</w:t>
      </w:r>
      <w:r w:rsidR="00302D02" w:rsidRPr="00E46F11">
        <w:rPr>
          <w:rFonts w:ascii="Segoe UI Semilight" w:hAnsi="Segoe UI Semilight" w:cs="Segoe UI Semilight"/>
          <w:b/>
          <w:bCs/>
          <w:szCs w:val="22"/>
        </w:rPr>
        <w:t xml:space="preserve"> mois</w:t>
      </w:r>
      <w:r w:rsidR="00302D02"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Pr>
          <w:rFonts w:ascii="Segoe UI Semilight" w:hAnsi="Segoe UI Semilight" w:cs="Segoe UI Semilight"/>
          <w:szCs w:val="22"/>
        </w:rPr>
        <w:t>03</w:t>
      </w:r>
      <w:r w:rsidR="00302D02" w:rsidRPr="00302D02">
        <w:rPr>
          <w:rFonts w:ascii="Segoe UI Semilight" w:hAnsi="Segoe UI Semilight" w:cs="Segoe UI Semilight"/>
          <w:szCs w:val="22"/>
        </w:rPr>
        <w:t xml:space="preserve"> </w:t>
      </w:r>
      <w:r>
        <w:rPr>
          <w:rFonts w:ascii="Segoe UI Semilight" w:hAnsi="Segoe UI Semilight" w:cs="Segoe UI Semilight"/>
          <w:szCs w:val="22"/>
        </w:rPr>
        <w:t>semaines</w:t>
      </w:r>
      <w:r w:rsidR="00302D02" w:rsidRPr="00302D02">
        <w:rPr>
          <w:rFonts w:ascii="Segoe UI Semilight" w:hAnsi="Segoe UI Semilight" w:cs="Segoe UI Semilight"/>
          <w:szCs w:val="22"/>
        </w:rPr>
        <w:t xml:space="preserve"> de préparation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lastRenderedPageBreak/>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1883CD54"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w:t>
      </w:r>
      <w:r w:rsidR="003F3772">
        <w:rPr>
          <w:rFonts w:ascii="Segoe UI Semilight" w:hAnsi="Segoe UI Semilight" w:cs="Segoe UI Semilight"/>
          <w:szCs w:val="22"/>
        </w:rPr>
        <w:t>,</w:t>
      </w:r>
      <w:r w:rsidRPr="000A1908">
        <w:rPr>
          <w:rFonts w:ascii="Segoe UI Semilight" w:hAnsi="Segoe UI Semilight" w:cs="Segoe UI Semilight"/>
          <w:szCs w:val="22"/>
        </w:rPr>
        <w:t xml:space="preserve"> payées directement</w:t>
      </w:r>
      <w:r w:rsidR="003F3772">
        <w:rPr>
          <w:rFonts w:ascii="Segoe UI Semilight" w:hAnsi="Segoe UI Semilight" w:cs="Segoe UI Semilight"/>
          <w:szCs w:val="22"/>
        </w:rPr>
        <w:t>,</w:t>
      </w:r>
      <w:r w:rsidRPr="000A1908">
        <w:rPr>
          <w:rFonts w:ascii="Segoe UI Semilight" w:hAnsi="Segoe UI Semilight" w:cs="Segoe UI Semilight"/>
          <w:szCs w:val="22"/>
        </w:rPr>
        <w:t xml:space="preserve">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1A5728BB"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640CA0" w:rsidRPr="004A31C9">
        <w:rPr>
          <w:rFonts w:ascii="Segoe UI Semilight" w:hAnsi="Segoe UI Semilight" w:cs="Segoe UI Semilight"/>
          <w:b/>
          <w:szCs w:val="22"/>
        </w:rPr>
        <w:t>Mise en place d’onduleurs au bâtiment Larrey D de l’hôpital Avicenne</w:t>
      </w:r>
    </w:p>
    <w:p w14:paraId="5A56CFDF" w14:textId="089CE284" w:rsidR="00006E3A" w:rsidRDefault="00302D02" w:rsidP="00302D02">
      <w:pPr>
        <w:jc w:val="both"/>
        <w:rPr>
          <w:b/>
        </w:rPr>
      </w:pPr>
      <w:r w:rsidRPr="00302D02">
        <w:rPr>
          <w:b/>
          <w:color w:val="FF0000"/>
        </w:rPr>
        <w:t xml:space="preserve">Lot 1 - </w:t>
      </w:r>
      <w:r w:rsidR="00640CA0" w:rsidRPr="00640CA0">
        <w:rPr>
          <w:b/>
          <w:color w:val="FF0000"/>
        </w:rPr>
        <w:t>Chauffage - Ventilation – Climatisation (CVC)</w:t>
      </w:r>
    </w:p>
    <w:p w14:paraId="4F718CE8" w14:textId="77777777" w:rsidR="00C50BF4" w:rsidRPr="00856B78" w:rsidRDefault="00C50BF4" w:rsidP="00C50BF4">
      <w:pPr>
        <w:jc w:val="both"/>
        <w:rPr>
          <w:rFonts w:ascii="Segoe UI Semilight" w:hAnsi="Segoe UI Semilight" w:cs="Segoe UI Semilight"/>
          <w:b/>
          <w:color w:val="FF0000"/>
          <w:szCs w:val="22"/>
          <w:lang w:val="en-US"/>
        </w:rPr>
      </w:pPr>
    </w:p>
    <w:p w14:paraId="52377387" w14:textId="1680D081"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r w:rsidR="00640CA0">
        <w:rPr>
          <w:rFonts w:ascii="Segoe UI Semilight" w:hAnsi="Segoe UI Semilight" w:cs="Segoe UI Semilight"/>
          <w:lang w:val="en-US"/>
        </w:rPr>
        <w:t>H</w:t>
      </w:r>
      <w:r w:rsidR="00640CA0" w:rsidRPr="00640CA0">
        <w:rPr>
          <w:rFonts w:ascii="Segoe UI Semilight" w:hAnsi="Segoe UI Semilight" w:cs="Segoe UI Semilight"/>
          <w:lang w:val="en-US"/>
        </w:rPr>
        <w:t>2382</w:t>
      </w:r>
      <w:r w:rsidR="00640CA0">
        <w:rPr>
          <w:rFonts w:ascii="Segoe UI Semilight" w:hAnsi="Segoe UI Semilight" w:cs="Segoe UI Semilight"/>
          <w:lang w:val="en-US"/>
        </w:rPr>
        <w:t>8</w:t>
      </w:r>
    </w:p>
    <w:p w14:paraId="3457D451" w14:textId="77777777" w:rsidR="00704FAB" w:rsidRPr="00856B78" w:rsidRDefault="00704FAB" w:rsidP="00FE42CB">
      <w:pPr>
        <w:jc w:val="both"/>
        <w:rPr>
          <w:rFonts w:ascii="Segoe UI Semilight" w:hAnsi="Segoe UI Semilight" w:cs="Segoe UI Semilight"/>
          <w:lang w:val="en-US"/>
        </w:rPr>
      </w:pPr>
    </w:p>
    <w:p w14:paraId="2878EBD6" w14:textId="7A28F47D"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E46F11">
        <w:rPr>
          <w:rFonts w:ascii="Segoe UI Semilight" w:hAnsi="Segoe UI Semilight" w:cs="Segoe UI Semilight"/>
          <w:szCs w:val="22"/>
        </w:rPr>
        <w:t xml:space="preserve">25 AVC </w:t>
      </w:r>
      <w:r w:rsidR="00640CA0">
        <w:rPr>
          <w:rFonts w:ascii="Segoe UI Semilight" w:hAnsi="Segoe UI Semilight" w:cs="Segoe UI Semilight"/>
          <w:szCs w:val="22"/>
        </w:rPr>
        <w:t>42</w:t>
      </w:r>
      <w:r w:rsidR="00E46F11">
        <w:rPr>
          <w:rFonts w:ascii="Segoe UI Semilight" w:hAnsi="Segoe UI Semilight" w:cs="Segoe UI Semilight"/>
          <w:szCs w:val="22"/>
        </w:rPr>
        <w:t xml:space="preserve">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77777777" w:rsidR="005F36E4" w:rsidRDefault="005F36E4"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47D0BBB6" w14:textId="1AFF5C51" w:rsidR="009D2C20" w:rsidRDefault="00A40496" w:rsidP="00F5495C">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2DBE140E" w14:textId="77777777" w:rsidR="009D2C20" w:rsidRDefault="009D2C20" w:rsidP="00851675">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5241E959"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20C781EA"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w:t>
            </w:r>
            <w:r w:rsidR="00EE4B2C">
              <w:rPr>
                <w:rFonts w:ascii="Segoe UI Semilight" w:hAnsi="Segoe UI Semilight" w:cs="Segoe UI Semilight"/>
              </w:rPr>
              <w:t>a</w:t>
            </w:r>
            <w:r w:rsidRPr="005D1548">
              <w:rPr>
                <w:rFonts w:ascii="Segoe UI Semilight" w:hAnsi="Segoe UI Semilight" w:cs="Segoe UI Semilight"/>
              </w:rPr>
              <w:t xml:space="preserve"> Direct</w:t>
            </w:r>
            <w:r w:rsidR="00EE4B2C">
              <w:rPr>
                <w:rFonts w:ascii="Segoe UI Semilight" w:hAnsi="Segoe UI Semilight" w:cs="Segoe UI Semilight"/>
              </w:rPr>
              <w:t>rice</w:t>
            </w:r>
            <w:r w:rsidRPr="005D1548">
              <w:rPr>
                <w:rFonts w:ascii="Segoe UI Semilight" w:hAnsi="Segoe UI Semilight" w:cs="Segoe UI Semilight"/>
              </w:rPr>
              <w:t xml:space="preserve"> des HUPSSD</w:t>
            </w:r>
          </w:p>
        </w:tc>
      </w:tr>
    </w:tbl>
    <w:p w14:paraId="6E0F879C" w14:textId="77777777" w:rsidR="00DE4D3A" w:rsidRDefault="00DE4D3A" w:rsidP="00FE42CB">
      <w:pPr>
        <w:jc w:val="both"/>
        <w:rPr>
          <w:rFonts w:ascii="Segoe UI Semilight" w:hAnsi="Segoe UI Semilight" w:cs="Segoe UI Semilight"/>
        </w:rPr>
      </w:pPr>
    </w:p>
    <w:p w14:paraId="64D263C8" w14:textId="77777777" w:rsidR="000A4773" w:rsidRDefault="000A4773" w:rsidP="00FE42CB">
      <w:pPr>
        <w:jc w:val="both"/>
        <w:rPr>
          <w:rFonts w:ascii="Segoe UI Semilight" w:hAnsi="Segoe UI Semilight" w:cs="Segoe UI Semilight"/>
        </w:rPr>
      </w:pPr>
    </w:p>
    <w:p w14:paraId="3CFCB4AA" w14:textId="77777777" w:rsidR="00AE2619" w:rsidRDefault="00AE2619" w:rsidP="00FE42CB">
      <w:pPr>
        <w:jc w:val="both"/>
        <w:rPr>
          <w:rFonts w:ascii="Segoe UI Semilight" w:hAnsi="Segoe UI Semilight" w:cs="Segoe UI Semilight"/>
        </w:rPr>
      </w:pPr>
    </w:p>
    <w:p w14:paraId="45ABC4A2" w14:textId="77777777" w:rsidR="00AE2619" w:rsidRDefault="00AE2619" w:rsidP="00FE42CB">
      <w:pPr>
        <w:jc w:val="both"/>
        <w:rPr>
          <w:rFonts w:ascii="Segoe UI Semilight" w:hAnsi="Segoe UI Semilight" w:cs="Segoe UI Semilight"/>
        </w:rPr>
      </w:pPr>
    </w:p>
    <w:p w14:paraId="69A363C0" w14:textId="77777777" w:rsidR="00AE2619" w:rsidRDefault="00AE2619" w:rsidP="00FE42CB">
      <w:pPr>
        <w:jc w:val="both"/>
        <w:rPr>
          <w:rFonts w:ascii="Segoe UI Semilight" w:hAnsi="Segoe UI Semilight" w:cs="Segoe UI Semilight"/>
        </w:rPr>
      </w:pPr>
    </w:p>
    <w:p w14:paraId="3C36A1FB" w14:textId="77777777" w:rsidR="00AE2619" w:rsidRDefault="00AE2619" w:rsidP="00FE42CB">
      <w:pPr>
        <w:jc w:val="both"/>
        <w:rPr>
          <w:rFonts w:ascii="Segoe UI Semilight" w:hAnsi="Segoe UI Semilight" w:cs="Segoe UI Semilight"/>
        </w:rPr>
      </w:pPr>
    </w:p>
    <w:p w14:paraId="16F0DCDF" w14:textId="77777777" w:rsidR="00AE2619" w:rsidRDefault="00AE2619" w:rsidP="00FE42CB">
      <w:pPr>
        <w:jc w:val="both"/>
        <w:rPr>
          <w:rFonts w:ascii="Segoe UI Semilight" w:hAnsi="Segoe UI Semilight" w:cs="Segoe UI Semilight"/>
        </w:rPr>
      </w:pPr>
    </w:p>
    <w:p w14:paraId="315623D0"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1E635DDC" w:rsidR="009B473B" w:rsidRDefault="00E46F11" w:rsidP="009B473B">
          <w:pPr>
            <w:pStyle w:val="Pieddepage"/>
            <w:jc w:val="center"/>
            <w:rPr>
              <w:rFonts w:cs="Segoe UI"/>
              <w:sz w:val="14"/>
              <w:szCs w:val="16"/>
              <w:lang w:val="en-GB"/>
            </w:rPr>
          </w:pPr>
          <w:r w:rsidRPr="00E46F11">
            <w:rPr>
              <w:rFonts w:cs="Segoe UI"/>
              <w:sz w:val="14"/>
              <w:szCs w:val="16"/>
            </w:rPr>
            <w:t xml:space="preserve">25 AVC </w:t>
          </w:r>
          <w:r w:rsidR="00640CA0">
            <w:rPr>
              <w:rFonts w:cs="Segoe UI"/>
              <w:sz w:val="14"/>
              <w:szCs w:val="16"/>
            </w:rPr>
            <w:t>42</w:t>
          </w:r>
          <w:r w:rsidRPr="00E46F11">
            <w:rPr>
              <w:rFonts w:cs="Segoe UI"/>
              <w:sz w:val="14"/>
              <w:szCs w:val="16"/>
            </w:rPr>
            <w:t xml:space="preserve"> TVX</w:t>
          </w:r>
        </w:p>
      </w:tc>
      <w:tc>
        <w:tcPr>
          <w:tcW w:w="5716" w:type="dxa"/>
          <w:vAlign w:val="center"/>
        </w:tcPr>
        <w:p w14:paraId="203B68FE" w14:textId="77777777" w:rsidR="00640CA0" w:rsidRDefault="00640CA0" w:rsidP="009B473B">
          <w:pPr>
            <w:pStyle w:val="Pieddepage"/>
            <w:jc w:val="center"/>
            <w:rPr>
              <w:rFonts w:cs="Segoe UI"/>
              <w:sz w:val="14"/>
              <w:szCs w:val="16"/>
            </w:rPr>
          </w:pPr>
          <w:r w:rsidRPr="00640CA0">
            <w:rPr>
              <w:rFonts w:cs="Segoe UI"/>
              <w:sz w:val="14"/>
              <w:szCs w:val="16"/>
            </w:rPr>
            <w:t xml:space="preserve">Mise en place d’onduleurs au bâtiment Larrey D de l’hôpital Avicenne </w:t>
          </w:r>
        </w:p>
        <w:p w14:paraId="7AF5D111" w14:textId="7FDB6EED" w:rsidR="00302D02" w:rsidRDefault="00302D02" w:rsidP="009B473B">
          <w:pPr>
            <w:pStyle w:val="Pieddepage"/>
            <w:jc w:val="center"/>
            <w:rPr>
              <w:rFonts w:cs="Segoe UI"/>
              <w:sz w:val="14"/>
              <w:szCs w:val="16"/>
            </w:rPr>
          </w:pPr>
          <w:r w:rsidRPr="00302D02">
            <w:rPr>
              <w:rFonts w:cs="Segoe UI"/>
              <w:color w:val="FF0000"/>
              <w:sz w:val="14"/>
              <w:szCs w:val="16"/>
            </w:rPr>
            <w:t xml:space="preserve">Lot 1 - </w:t>
          </w:r>
          <w:r w:rsidR="00640CA0" w:rsidRPr="00640CA0">
            <w:rPr>
              <w:rFonts w:cs="Segoe UI"/>
              <w:color w:val="FF0000"/>
              <w:sz w:val="14"/>
              <w:szCs w:val="16"/>
            </w:rPr>
            <w:t>Chauffage - Ventilation – Climatisation (CVC)</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3E954BA1" w:rsidR="009B473B" w:rsidRDefault="00640CA0" w:rsidP="009B473B">
          <w:pPr>
            <w:pStyle w:val="Pieddepage"/>
            <w:jc w:val="center"/>
            <w:rPr>
              <w:rFonts w:cs="Segoe UI"/>
              <w:sz w:val="14"/>
              <w:szCs w:val="16"/>
            </w:rPr>
          </w:pPr>
          <w:r>
            <w:rPr>
              <w:rFonts w:cs="Segoe UI"/>
              <w:sz w:val="14"/>
              <w:szCs w:val="16"/>
            </w:rPr>
            <w:t>Juillet</w:t>
          </w:r>
          <w:r w:rsidR="00E46F11">
            <w:rPr>
              <w:rFonts w:cs="Segoe UI"/>
              <w:sz w:val="14"/>
              <w:szCs w:val="16"/>
            </w:rPr>
            <w:t xml:space="preserve">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46DCB448"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w:t>
    </w:r>
    <w:r w:rsidR="00640CA0">
      <w:rPr>
        <w:rFonts w:ascii="Segoe UI Semilight" w:hAnsi="Segoe UI Semilight" w:cs="Segoe UI Semilight"/>
        <w:szCs w:val="22"/>
      </w:rPr>
      <w:t xml:space="preserve">publics </w:t>
    </w:r>
    <w:r w:rsidR="00FA5CCE">
      <w:rPr>
        <w:rFonts w:ascii="Segoe UI Semilight" w:hAnsi="Segoe UI Semilight" w:cs="Segoe UI Semilight"/>
        <w:szCs w:val="22"/>
      </w:rPr>
      <w:t xml:space="preserve">|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7" type="#_x0000_t75" style="width:11.4pt;height:11.4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0497D"/>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3772"/>
    <w:rsid w:val="003F7CA3"/>
    <w:rsid w:val="00405581"/>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0CA0"/>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1BAC"/>
    <w:rsid w:val="0078668D"/>
    <w:rsid w:val="00790B6D"/>
    <w:rsid w:val="00797FE6"/>
    <w:rsid w:val="007A4E05"/>
    <w:rsid w:val="007A6DA5"/>
    <w:rsid w:val="007B2AAE"/>
    <w:rsid w:val="007B5C88"/>
    <w:rsid w:val="007B6F75"/>
    <w:rsid w:val="007B7207"/>
    <w:rsid w:val="007C1FB5"/>
    <w:rsid w:val="007C60FB"/>
    <w:rsid w:val="007C6572"/>
    <w:rsid w:val="007D57BA"/>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6E8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5F4A"/>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E4B2C"/>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890</Words>
  <Characters>4882</Characters>
  <Application>Microsoft Office Word</Application>
  <DocSecurity>0</DocSecurity>
  <Lines>40</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5761</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LALEYE Olufemi marc aurele babat</cp:lastModifiedBy>
  <cp:revision>11</cp:revision>
  <cp:lastPrinted>2024-06-11T12:10:00Z</cp:lastPrinted>
  <dcterms:created xsi:type="dcterms:W3CDTF">2025-03-18T13:06:00Z</dcterms:created>
  <dcterms:modified xsi:type="dcterms:W3CDTF">2025-07-25T13:41:00Z</dcterms:modified>
</cp:coreProperties>
</file>